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DE70F1">
        <w:t>9: Gender Stratification</w:t>
      </w:r>
    </w:p>
    <w:p w:rsidR="00DE70F1" w:rsidRDefault="00DE70F1" w:rsidP="00DE70F1">
      <w:r>
        <w:t>1. Describe some of the ways socializing agents (e.g., family, peers, the media, religion, and schools) encouraged you to conform to traditional gender norms. Do you think you will encourage (or have you encouraged) your own children to conform to traditional gender norms? Why, or why not?</w:t>
      </w:r>
    </w:p>
    <w:p w:rsidR="00DE70F1" w:rsidRDefault="00DE70F1" w:rsidP="00DE70F1"/>
    <w:p w:rsidR="00DE70F1" w:rsidRDefault="00DE70F1" w:rsidP="00DE70F1">
      <w:r>
        <w:t>2. Give two examples of side-effect gender discrimination that lead to economic inequality between men and women.</w:t>
      </w:r>
    </w:p>
    <w:p w:rsidR="00DE70F1" w:rsidRDefault="00DE70F1" w:rsidP="00DE70F1"/>
    <w:p w:rsidR="00DE70F1" w:rsidRDefault="00DE70F1" w:rsidP="00DE70F1">
      <w:r>
        <w:t xml:space="preserve">3. How does gender socialization influence who runs for office and for whom we vote? How are female politicians treated by the media, compared with male politicians? How has that </w:t>
      </w:r>
      <w:proofErr w:type="gramStart"/>
      <w:r>
        <w:t>impacted</w:t>
      </w:r>
      <w:proofErr w:type="gramEnd"/>
      <w:r>
        <w:t xml:space="preserve"> your own perception of female politicians?</w:t>
      </w:r>
    </w:p>
    <w:p w:rsidR="00DE70F1" w:rsidRDefault="00DE70F1" w:rsidP="00DE70F1"/>
    <w:p w:rsidR="00DE70F1" w:rsidRDefault="00DE70F1" w:rsidP="00DE70F1">
      <w:r>
        <w:t>4. How does gender discrimination harm society? What could be done on your campus to improve the status of women or men? How might you join these efforts?</w:t>
      </w:r>
    </w:p>
    <w:p w:rsidR="00DE70F1" w:rsidRDefault="00DE70F1" w:rsidP="00DE70F1"/>
    <w:p w:rsidR="00DE70F1" w:rsidRDefault="00DE70F1" w:rsidP="00DE70F1">
      <w:r>
        <w:t>5. Why do many boys perform poorly in school, and what impact does this have on their lives? What can be done to correct this problem?</w:t>
      </w:r>
    </w:p>
    <w:p w:rsidR="00DE70F1" w:rsidRDefault="00DE70F1" w:rsidP="00DE70F1"/>
    <w:p w:rsidR="00DE70F1" w:rsidRDefault="00DE70F1" w:rsidP="00DE70F1">
      <w:r>
        <w:t xml:space="preserve">6. What are your career goals? Do they follow traditional gender roles? Why or why not? How has your gender socialization </w:t>
      </w:r>
      <w:proofErr w:type="gramStart"/>
      <w:r>
        <w:t>impacted</w:t>
      </w:r>
      <w:proofErr w:type="gramEnd"/>
      <w:r>
        <w:t xml:space="preserve"> your career plans?</w:t>
      </w:r>
    </w:p>
    <w:p w:rsidR="00DE70F1" w:rsidRDefault="00DE70F1" w:rsidP="00DE70F1"/>
    <w:p w:rsidR="004919A6" w:rsidRPr="004919A6" w:rsidRDefault="00DE70F1" w:rsidP="00DE70F1">
      <w:r>
        <w:t xml:space="preserve">7. More women than men are now in college. How do you think this fact will </w:t>
      </w:r>
      <w:proofErr w:type="gramStart"/>
      <w:r>
        <w:t>impact</w:t>
      </w:r>
      <w:proofErr w:type="gramEnd"/>
      <w:r>
        <w:t xml:space="preserve"> gender roles on campus and in the larger society?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0F1"/>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806240924">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15771-23C2-4A6A-899A-FB035FA4E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0</TotalTime>
  <Pages>1</Pages>
  <Words>212</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1266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2017-07-22T00:21:00Z</dcterms:created>
  <dcterms:modified xsi:type="dcterms:W3CDTF">2017-07-22T00:21:00Z</dcterms:modified>
</cp:coreProperties>
</file>